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6136F6">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D9C0933" w:rsidR="00154C1C" w:rsidRPr="00850513" w:rsidRDefault="00E46F11" w:rsidP="006136F6">
            <w:r>
              <w:rPr>
                <w:rFonts w:ascii="Segoe UI Semilight" w:hAnsi="Segoe UI Semilight" w:cs="Segoe UI Semilight"/>
                <w:szCs w:val="22"/>
              </w:rPr>
              <w:t>25 AVC 23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77777777" w:rsidR="00E46F11" w:rsidRDefault="00E46F11" w:rsidP="00302D02">
            <w:pPr>
              <w:rPr>
                <w:rFonts w:ascii="Segoe UI Semilight" w:hAnsi="Segoe UI Semilight" w:cs="Segoe UI Semilight"/>
                <w:b/>
                <w:szCs w:val="22"/>
              </w:rPr>
            </w:pPr>
            <w:r>
              <w:rPr>
                <w:rFonts w:ascii="Segoe UI Semilight" w:hAnsi="Segoe UI Semilight" w:cs="Segoe UI Semilight"/>
                <w:b/>
                <w:szCs w:val="22"/>
              </w:rPr>
              <w:t>Création d'une salle de coronarograpie</w:t>
            </w:r>
          </w:p>
          <w:p w14:paraId="6750DF00" w14:textId="17735828" w:rsidR="00711497" w:rsidRPr="00F97BC8" w:rsidRDefault="00711497" w:rsidP="00302D02">
            <w:pPr>
              <w:rPr>
                <w:b/>
              </w:rPr>
            </w:pPr>
            <w:r w:rsidRPr="00711497">
              <w:rPr>
                <w:rFonts w:ascii="Segoe UI Semilight" w:hAnsi="Segoe UI Semilight" w:cs="Segoe UI Semilight"/>
                <w:b/>
                <w:color w:val="FF0000"/>
                <w:szCs w:val="22"/>
              </w:rPr>
              <w:t xml:space="preserve">Lot </w:t>
            </w:r>
            <w:r w:rsidR="000650CD">
              <w:rPr>
                <w:rFonts w:ascii="Segoe UI Semilight" w:hAnsi="Segoe UI Semilight" w:cs="Segoe UI Semilight"/>
                <w:b/>
                <w:color w:val="FF0000"/>
                <w:szCs w:val="22"/>
              </w:rPr>
              <w:t>3</w:t>
            </w:r>
            <w:r w:rsidRPr="00711497">
              <w:rPr>
                <w:rFonts w:ascii="Segoe UI Semilight" w:hAnsi="Segoe UI Semilight" w:cs="Segoe UI Semilight"/>
                <w:b/>
                <w:color w:val="FF0000"/>
                <w:szCs w:val="22"/>
              </w:rPr>
              <w:t xml:space="preserve"> : </w:t>
            </w:r>
            <w:r w:rsidR="000650CD" w:rsidRPr="000650CD">
              <w:rPr>
                <w:rFonts w:ascii="Segoe UI Semilight" w:hAnsi="Segoe UI Semilight" w:cs="Segoe UI Semilight"/>
                <w:b/>
                <w:color w:val="FF0000"/>
                <w:szCs w:val="22"/>
              </w:rPr>
              <w:t>Faux Plafonds - Peinture - Sols Souples</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38C33AEE" w:rsidR="00154C1C" w:rsidRPr="00302D02" w:rsidRDefault="00154C1C" w:rsidP="00711497">
            <w:pPr>
              <w:rPr>
                <w:b/>
                <w:bCs/>
              </w:rPr>
            </w:pPr>
            <w:r>
              <w:rPr>
                <w:rFonts w:ascii="Segoe UI Semilight" w:hAnsi="Segoe UI Semilight" w:cs="Segoe UI Semilight"/>
                <w:szCs w:val="22"/>
              </w:rPr>
              <w:t xml:space="preserve">Marché sur procédure adaptée ouverte soumise aux dispositions des articles R2123-4 à R2123-7 du code de la commande publique. </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6136F6">
              <w:rPr>
                <w:rFonts w:ascii="Calibri" w:hAnsi="Calibri"/>
              </w:rPr>
            </w:r>
            <w:r w:rsidR="006136F6">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répertoire des métiers</w:t>
            </w:r>
            <w:r>
              <w:t>:</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6136F6">
              <w:rPr>
                <w:rFonts w:ascii="Calibri" w:hAnsi="Calibri"/>
              </w:rPr>
            </w:r>
            <w:r w:rsidR="006136F6">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répertoire des métiers</w:t>
            </w:r>
            <w:r>
              <w:t>:</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M'ENGAGE sans réserves,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lastRenderedPageBreak/>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51F4AC2B"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483766801"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1483766801"/>
    <w:p w14:paraId="5A377413" w14:textId="5BE90735"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3D51ED0D"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E46F11">
        <w:rPr>
          <w:rFonts w:ascii="Segoe UI Semilight" w:hAnsi="Segoe UI Semilight" w:cs="Segoe UI Semilight"/>
          <w:b/>
          <w:szCs w:val="22"/>
        </w:rPr>
        <w:t>MARS 2025</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54B959F9" w:rsidR="00A40496" w:rsidRDefault="00302D02" w:rsidP="00A40496">
      <w:pPr>
        <w:pStyle w:val="Normal2"/>
        <w:ind w:left="0" w:firstLine="0"/>
        <w:rPr>
          <w:rFonts w:ascii="Segoe UI Semilight" w:hAnsi="Segoe UI Semilight" w:cs="Segoe UI Semilight"/>
          <w:szCs w:val="22"/>
        </w:rPr>
      </w:pPr>
      <w:r w:rsidRPr="00302D02">
        <w:rPr>
          <w:rFonts w:ascii="Segoe UI Semilight" w:hAnsi="Segoe UI Semilight" w:cs="Segoe UI Semilight"/>
          <w:szCs w:val="22"/>
        </w:rPr>
        <w:t xml:space="preserve">e délai global d’exécution des travaux est de </w:t>
      </w:r>
      <w:r w:rsidRPr="00E46F11">
        <w:rPr>
          <w:rFonts w:ascii="Segoe UI Semilight" w:hAnsi="Segoe UI Semilight" w:cs="Segoe UI Semilight"/>
          <w:b/>
          <w:bCs/>
          <w:szCs w:val="22"/>
        </w:rPr>
        <w:t>0</w:t>
      </w:r>
      <w:r w:rsidR="00E46F11" w:rsidRPr="00E46F11">
        <w:rPr>
          <w:rFonts w:ascii="Segoe UI Semilight" w:hAnsi="Segoe UI Semilight" w:cs="Segoe UI Semilight"/>
          <w:b/>
          <w:bCs/>
          <w:szCs w:val="22"/>
        </w:rPr>
        <w:t>6</w:t>
      </w:r>
      <w:r w:rsidRPr="00E46F11">
        <w:rPr>
          <w:rFonts w:ascii="Segoe UI Semilight" w:hAnsi="Segoe UI Semilight" w:cs="Segoe UI Semilight"/>
          <w:b/>
          <w:bCs/>
          <w:szCs w:val="22"/>
        </w:rPr>
        <w:t xml:space="preserve"> mois</w:t>
      </w:r>
      <w:r w:rsidRPr="00302D02">
        <w:rPr>
          <w:rFonts w:ascii="Segoe UI Semilight" w:hAnsi="Segoe UI Semilight" w:cs="Segoe UI Semilight"/>
          <w:szCs w:val="22"/>
        </w:rPr>
        <w:t xml:space="preserve"> </w:t>
      </w:r>
      <w:r w:rsidR="00E46F11">
        <w:rPr>
          <w:rFonts w:ascii="Segoe UI Semilight" w:hAnsi="Segoe UI Semilight" w:cs="Segoe UI Semilight"/>
          <w:szCs w:val="22"/>
        </w:rPr>
        <w:t xml:space="preserve">dont </w:t>
      </w:r>
      <w:r w:rsidRPr="00302D02">
        <w:rPr>
          <w:rFonts w:ascii="Segoe UI Semilight" w:hAnsi="Segoe UI Semilight" w:cs="Segoe UI Semilight"/>
          <w:szCs w:val="22"/>
        </w:rPr>
        <w:t>1 mois de préparation en plusieurs phases</w:t>
      </w:r>
      <w:r>
        <w:rPr>
          <w:rFonts w:ascii="Segoe UI Semilight" w:hAnsi="Segoe UI Semilight" w:cs="Segoe UI Semilight"/>
          <w:szCs w:val="22"/>
        </w:rPr>
        <w:t xml:space="preserve">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lastRenderedPageBreak/>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 payées directement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lastRenderedPageBreak/>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7A976CC3" w14:textId="742C91EF" w:rsidR="00302D02" w:rsidRPr="00302D02" w:rsidRDefault="00DE4D3A" w:rsidP="00302D02">
      <w:pPr>
        <w:jc w:val="both"/>
        <w:rPr>
          <w:b/>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E46F11">
        <w:rPr>
          <w:rFonts w:ascii="Segoe UI Semilight" w:hAnsi="Segoe UI Semilight" w:cs="Segoe UI Semilight"/>
          <w:b/>
          <w:szCs w:val="22"/>
        </w:rPr>
        <w:t>Création d'une salle de coronarograpie</w:t>
      </w:r>
    </w:p>
    <w:p w14:paraId="5A56CFDF" w14:textId="3BBB00DB" w:rsidR="00006E3A" w:rsidRDefault="00302D02" w:rsidP="00302D02">
      <w:pPr>
        <w:jc w:val="both"/>
        <w:rPr>
          <w:b/>
        </w:rPr>
      </w:pPr>
      <w:r w:rsidRPr="00302D02">
        <w:rPr>
          <w:b/>
          <w:color w:val="FF0000"/>
        </w:rPr>
        <w:t xml:space="preserve">Lot </w:t>
      </w:r>
      <w:r w:rsidR="000650CD">
        <w:rPr>
          <w:b/>
          <w:color w:val="FF0000"/>
        </w:rPr>
        <w:t>3</w:t>
      </w:r>
      <w:r w:rsidRPr="00302D02">
        <w:rPr>
          <w:b/>
          <w:color w:val="FF0000"/>
        </w:rPr>
        <w:t xml:space="preserve"> - </w:t>
      </w:r>
      <w:r w:rsidR="000650CD" w:rsidRPr="000650CD">
        <w:rPr>
          <w:b/>
          <w:color w:val="FF0000"/>
        </w:rPr>
        <w:t>Faux Plafonds - Peinture - Sols Souples</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4CC2ACC2"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r w:rsidR="006136F6">
        <w:rPr>
          <w:rFonts w:ascii="Segoe UI Semilight" w:hAnsi="Segoe UI Semilight" w:cs="Segoe UI Semilight"/>
          <w:lang w:val="en-US"/>
        </w:rPr>
        <w:t>H23828</w:t>
      </w:r>
    </w:p>
    <w:p w14:paraId="3457D451" w14:textId="77777777" w:rsidR="00704FAB" w:rsidRPr="00856B78" w:rsidRDefault="00704FAB" w:rsidP="00FE42CB">
      <w:pPr>
        <w:jc w:val="both"/>
        <w:rPr>
          <w:rFonts w:ascii="Segoe UI Semilight" w:hAnsi="Segoe UI Semilight" w:cs="Segoe UI Semilight"/>
          <w:lang w:val="en-US"/>
        </w:rPr>
      </w:pPr>
    </w:p>
    <w:p w14:paraId="2878EBD6" w14:textId="58CD99C3"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E46F11">
        <w:rPr>
          <w:rFonts w:ascii="Segoe UI Semilight" w:hAnsi="Segoe UI Semilight" w:cs="Segoe UI Semilight"/>
          <w:szCs w:val="22"/>
        </w:rPr>
        <w:t>25 AVC 23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51855A94" w14:textId="77777777" w:rsidR="00E46F11" w:rsidRDefault="00E46F11" w:rsidP="00F5495C">
      <w:pPr>
        <w:tabs>
          <w:tab w:val="right" w:leader="dot" w:pos="9639"/>
        </w:tabs>
        <w:rPr>
          <w:rFonts w:ascii="Segoe UI Semilight" w:hAnsi="Segoe UI Semilight" w:cs="Segoe UI Semilight"/>
          <w:szCs w:val="24"/>
        </w:rPr>
      </w:pPr>
    </w:p>
    <w:p w14:paraId="47D0BBB6" w14:textId="1AFF5C51" w:rsidR="009D2C20" w:rsidRDefault="00A40496" w:rsidP="00F5495C">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3802022A" w14:textId="77777777" w:rsidR="00DE4D3A" w:rsidRPr="001949B1" w:rsidRDefault="00DE4D3A" w:rsidP="00FE42CB">
      <w:pPr>
        <w:jc w:val="both"/>
        <w:rPr>
          <w:rFonts w:ascii="Segoe UI Semilight" w:hAnsi="Segoe UI Semilight" w:cs="Segoe UI Semilight"/>
        </w:rPr>
      </w:pPr>
    </w:p>
    <w:tbl>
      <w:tblPr>
        <w:tblW w:w="0" w:type="auto"/>
        <w:tblLook w:val="04A0" w:firstRow="1" w:lastRow="0" w:firstColumn="1" w:lastColumn="0" w:noHBand="0" w:noVBand="1"/>
      </w:tblPr>
      <w:tblGrid>
        <w:gridCol w:w="3588"/>
        <w:gridCol w:w="1952"/>
        <w:gridCol w:w="3531"/>
      </w:tblGrid>
      <w:tr w:rsidR="005F36E4" w:rsidRPr="005D1548" w14:paraId="51C42D6D" w14:textId="77777777" w:rsidTr="005D1548">
        <w:tc>
          <w:tcPr>
            <w:tcW w:w="3652" w:type="dxa"/>
            <w:shd w:val="clear" w:color="auto" w:fill="auto"/>
          </w:tcPr>
          <w:p w14:paraId="4019E4CB" w14:textId="77777777" w:rsidR="005F36E4" w:rsidRPr="005D1548" w:rsidRDefault="005F36E4" w:rsidP="005D1548">
            <w:pPr>
              <w:jc w:val="both"/>
              <w:rPr>
                <w:rFonts w:ascii="Segoe UI Semilight" w:hAnsi="Segoe UI Semilight" w:cs="Segoe UI Semilight"/>
              </w:rPr>
            </w:pPr>
            <w:r w:rsidRPr="005D1548">
              <w:rPr>
                <w:rFonts w:ascii="Segoe UI Semilight" w:hAnsi="Segoe UI Semilight" w:cs="Segoe UI Semilight"/>
              </w:rPr>
              <w:t xml:space="preserve"> </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le Directeur 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45ABC4A2" w14:textId="77777777" w:rsidR="00AE2619" w:rsidRDefault="00AE2619" w:rsidP="00FE42CB">
      <w:pPr>
        <w:jc w:val="both"/>
        <w:rPr>
          <w:rFonts w:ascii="Segoe UI Semilight" w:hAnsi="Segoe UI Semilight" w:cs="Segoe UI Semilight"/>
        </w:rPr>
      </w:pPr>
    </w:p>
    <w:p w14:paraId="69A363C0" w14:textId="77777777" w:rsidR="00AE2619" w:rsidRDefault="00AE2619" w:rsidP="00FE42CB">
      <w:pPr>
        <w:jc w:val="both"/>
        <w:rPr>
          <w:rFonts w:ascii="Segoe UI Semilight" w:hAnsi="Segoe UI Semilight" w:cs="Segoe UI Semilight"/>
        </w:rPr>
      </w:pPr>
    </w:p>
    <w:p w14:paraId="3C36A1FB" w14:textId="77777777" w:rsidR="00AE2619" w:rsidRDefault="00AE2619" w:rsidP="00FE42CB">
      <w:pPr>
        <w:jc w:val="both"/>
        <w:rPr>
          <w:rFonts w:ascii="Segoe UI Semilight" w:hAnsi="Segoe UI Semilight" w:cs="Segoe UI Semilight"/>
        </w:rPr>
      </w:pPr>
    </w:p>
    <w:p w14:paraId="16F0DCDF" w14:textId="77777777" w:rsidR="00AE2619" w:rsidRDefault="00AE2619" w:rsidP="00FE42CB">
      <w:pPr>
        <w:jc w:val="both"/>
        <w:rPr>
          <w:rFonts w:ascii="Segoe UI Semilight" w:hAnsi="Segoe UI Semilight" w:cs="Segoe UI Semilight"/>
        </w:rPr>
      </w:pPr>
    </w:p>
    <w:p w14:paraId="315623D0" w14:textId="77777777" w:rsidR="00AE2619" w:rsidRDefault="00AE2619" w:rsidP="00FE42CB">
      <w:pPr>
        <w:jc w:val="both"/>
        <w:rPr>
          <w:rFonts w:ascii="Segoe UI Semilight" w:hAnsi="Segoe UI Semilight" w:cs="Segoe UI Semilight"/>
        </w:rPr>
      </w:pPr>
    </w:p>
    <w:p w14:paraId="50A8C35F" w14:textId="77777777" w:rsidR="00AE2619" w:rsidRDefault="00AE2619" w:rsidP="00FE42CB">
      <w:pPr>
        <w:jc w:val="both"/>
        <w:rPr>
          <w:rFonts w:ascii="Segoe UI Semilight" w:hAnsi="Segoe UI Semilight" w:cs="Segoe UI Semilight"/>
        </w:rPr>
      </w:pPr>
    </w:p>
    <w:p w14:paraId="755BE10F"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2DC47990" w:rsidR="009B473B" w:rsidRDefault="00E46F11" w:rsidP="009B473B">
          <w:pPr>
            <w:pStyle w:val="Pieddepage"/>
            <w:jc w:val="center"/>
            <w:rPr>
              <w:rFonts w:cs="Segoe UI"/>
              <w:sz w:val="14"/>
              <w:szCs w:val="16"/>
              <w:lang w:val="en-GB"/>
            </w:rPr>
          </w:pPr>
          <w:r w:rsidRPr="00E46F11">
            <w:rPr>
              <w:rFonts w:cs="Segoe UI"/>
              <w:sz w:val="14"/>
              <w:szCs w:val="16"/>
            </w:rPr>
            <w:t>25 AVC 23 TVX</w:t>
          </w:r>
        </w:p>
      </w:tc>
      <w:tc>
        <w:tcPr>
          <w:tcW w:w="5716" w:type="dxa"/>
          <w:vAlign w:val="center"/>
        </w:tcPr>
        <w:p w14:paraId="2535D8CD" w14:textId="77777777" w:rsidR="00E46F11" w:rsidRDefault="00E46F11" w:rsidP="009B473B">
          <w:pPr>
            <w:pStyle w:val="Pieddepage"/>
            <w:jc w:val="center"/>
            <w:rPr>
              <w:rFonts w:cs="Segoe UI"/>
              <w:sz w:val="14"/>
              <w:szCs w:val="16"/>
            </w:rPr>
          </w:pPr>
          <w:r w:rsidRPr="00E46F11">
            <w:rPr>
              <w:rFonts w:cs="Segoe UI"/>
              <w:sz w:val="14"/>
              <w:szCs w:val="16"/>
            </w:rPr>
            <w:t xml:space="preserve">Création d'une salle de coronarograpie </w:t>
          </w:r>
        </w:p>
        <w:p w14:paraId="7AF5D111" w14:textId="4FEE30C8" w:rsidR="00302D02" w:rsidRDefault="00302D02" w:rsidP="009B473B">
          <w:pPr>
            <w:pStyle w:val="Pieddepage"/>
            <w:jc w:val="center"/>
            <w:rPr>
              <w:rFonts w:cs="Segoe UI"/>
              <w:sz w:val="14"/>
              <w:szCs w:val="16"/>
            </w:rPr>
          </w:pPr>
          <w:r w:rsidRPr="00302D02">
            <w:rPr>
              <w:rFonts w:cs="Segoe UI"/>
              <w:color w:val="FF0000"/>
              <w:sz w:val="14"/>
              <w:szCs w:val="16"/>
            </w:rPr>
            <w:t xml:space="preserve">Lot </w:t>
          </w:r>
          <w:r w:rsidR="000650CD">
            <w:rPr>
              <w:rFonts w:cs="Segoe UI"/>
              <w:color w:val="FF0000"/>
              <w:sz w:val="14"/>
              <w:szCs w:val="16"/>
            </w:rPr>
            <w:t>3</w:t>
          </w:r>
          <w:r w:rsidRPr="00302D02">
            <w:rPr>
              <w:rFonts w:cs="Segoe UI"/>
              <w:color w:val="FF0000"/>
              <w:sz w:val="14"/>
              <w:szCs w:val="16"/>
            </w:rPr>
            <w:t xml:space="preserve"> - </w:t>
          </w:r>
          <w:r w:rsidR="000650CD" w:rsidRPr="000650CD">
            <w:rPr>
              <w:rFonts w:cs="Segoe UI"/>
              <w:color w:val="FF0000"/>
              <w:sz w:val="14"/>
              <w:szCs w:val="16"/>
            </w:rPr>
            <w:t>Faux Plafonds - Peinture - Sols Souples</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75895E67" w:rsidR="009B473B" w:rsidRDefault="00E46F11" w:rsidP="009B473B">
          <w:pPr>
            <w:pStyle w:val="Pieddepage"/>
            <w:jc w:val="center"/>
            <w:rPr>
              <w:rFonts w:cs="Segoe UI"/>
              <w:sz w:val="14"/>
              <w:szCs w:val="16"/>
            </w:rPr>
          </w:pPr>
          <w:r>
            <w:rPr>
              <w:rFonts w:cs="Segoe UI"/>
              <w:sz w:val="14"/>
              <w:szCs w:val="16"/>
            </w:rPr>
            <w:t>Mars 2025</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26" type="#_x0000_t75" style="width:11.25pt;height:11.2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enforcement="1" w:cryptProviderType="rsaAES" w:cryptAlgorithmClass="hash" w:cryptAlgorithmType="typeAny" w:cryptAlgorithmSid="14" w:cryptSpinCount="100000" w:hash="E5UoECTX6z7+p/y3bPt0yCCf9p/4+gdyWAKGuTxWM4ikBfLh4mwBDab2zDMWf69dPCWYWV/Fnsb6wKGK79rDIQ==" w:salt="L1dLSVbPpjxQmZra3i+krQ=="/>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30018"/>
    <w:rsid w:val="0003052B"/>
    <w:rsid w:val="000308EF"/>
    <w:rsid w:val="00033DB9"/>
    <w:rsid w:val="00034D40"/>
    <w:rsid w:val="00036E24"/>
    <w:rsid w:val="00040222"/>
    <w:rsid w:val="00040D73"/>
    <w:rsid w:val="000459C7"/>
    <w:rsid w:val="00056690"/>
    <w:rsid w:val="0005709F"/>
    <w:rsid w:val="00060710"/>
    <w:rsid w:val="00061C94"/>
    <w:rsid w:val="000650CD"/>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BD2"/>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05C"/>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0FB1"/>
    <w:rsid w:val="00426994"/>
    <w:rsid w:val="00426D94"/>
    <w:rsid w:val="00431E56"/>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36F6"/>
    <w:rsid w:val="00614FED"/>
    <w:rsid w:val="00616D7F"/>
    <w:rsid w:val="00616DD8"/>
    <w:rsid w:val="00620535"/>
    <w:rsid w:val="00624DD3"/>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48B2"/>
    <w:rsid w:val="006F64FB"/>
    <w:rsid w:val="006F7C37"/>
    <w:rsid w:val="00703016"/>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BF1"/>
    <w:rsid w:val="00C913C8"/>
    <w:rsid w:val="00C9225A"/>
    <w:rsid w:val="00C950DF"/>
    <w:rsid w:val="00C97912"/>
    <w:rsid w:val="00CA001B"/>
    <w:rsid w:val="00CA1B29"/>
    <w:rsid w:val="00CA6AE6"/>
    <w:rsid w:val="00CA7379"/>
    <w:rsid w:val="00CB3A8E"/>
    <w:rsid w:val="00CB403F"/>
    <w:rsid w:val="00CB5668"/>
    <w:rsid w:val="00CB6A24"/>
    <w:rsid w:val="00CC05AD"/>
    <w:rsid w:val="00CC1361"/>
    <w:rsid w:val="00CC2EA7"/>
    <w:rsid w:val="00CC5EC3"/>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883</Words>
  <Characters>4823</Characters>
  <Application>Microsoft Office Word</Application>
  <DocSecurity>8</DocSecurity>
  <Lines>40</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5695</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MARTINEZ Stéphanie</cp:lastModifiedBy>
  <cp:revision>4</cp:revision>
  <cp:lastPrinted>2024-06-11T12:10:00Z</cp:lastPrinted>
  <dcterms:created xsi:type="dcterms:W3CDTF">2025-03-18T13:15:00Z</dcterms:created>
  <dcterms:modified xsi:type="dcterms:W3CDTF">2025-03-18T13:31:00Z</dcterms:modified>
</cp:coreProperties>
</file>